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E1D991C-6D35-443D-8BE7-DB9CEBC71087}"/>
</file>

<file path=customXml/itemProps3.xml><?xml version="1.0" encoding="utf-8"?>
<ds:datastoreItem xmlns:ds="http://schemas.openxmlformats.org/officeDocument/2006/customXml" ds:itemID="{AB271836-E344-475F-B805-5F7F0268E76D}"/>
</file>

<file path=customXml/itemProps4.xml><?xml version="1.0" encoding="utf-8"?>
<ds:datastoreItem xmlns:ds="http://schemas.openxmlformats.org/officeDocument/2006/customXml" ds:itemID="{15864656-A6A4-49BE-A833-BC6F7BF199F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